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3985E7DF" w:rsidR="00F167EC" w:rsidRPr="000D7723" w:rsidRDefault="00F167EC" w:rsidP="004F1C7C">
      <w:pPr>
        <w:jc w:val="right"/>
        <w:rPr>
          <w:rFonts w:ascii="Arial Narrow" w:hAnsi="Arial Narrow"/>
          <w:noProof/>
          <w:color w:val="000000" w:themeColor="text1"/>
          <w:lang w:eastAsia="en-US"/>
        </w:rPr>
      </w:pPr>
      <w:r w:rsidRPr="000D7723">
        <w:rPr>
          <w:rFonts w:ascii="Arial Narrow" w:hAnsi="Arial Narrow"/>
          <w:noProof/>
          <w:color w:val="000000" w:themeColor="text1"/>
          <w:lang w:eastAsia="en-US"/>
        </w:rPr>
        <w:t xml:space="preserve">Załącznik nr </w:t>
      </w:r>
      <w:r w:rsidR="005229DC">
        <w:rPr>
          <w:rFonts w:ascii="Arial Narrow" w:hAnsi="Arial Narrow"/>
          <w:noProof/>
          <w:color w:val="000000" w:themeColor="text1"/>
          <w:lang w:eastAsia="en-US"/>
        </w:rPr>
        <w:t>6</w:t>
      </w:r>
      <w:r w:rsidRPr="000D7723">
        <w:rPr>
          <w:rFonts w:ascii="Arial Narrow" w:hAnsi="Arial Narrow"/>
          <w:noProof/>
          <w:color w:val="000000" w:themeColor="text1"/>
          <w:lang w:eastAsia="en-US"/>
        </w:rPr>
        <w:t xml:space="preserve"> do SWZ</w:t>
      </w:r>
    </w:p>
    <w:p w14:paraId="47CF25FB" w14:textId="77777777" w:rsidR="00C356F2" w:rsidRPr="000D7723" w:rsidRDefault="00C356F2" w:rsidP="00760117">
      <w:pPr>
        <w:rPr>
          <w:rFonts w:ascii="Arial Narrow" w:hAnsi="Arial Narrow"/>
          <w:noProof/>
          <w:color w:val="FF0000"/>
          <w:lang w:eastAsia="en-US"/>
        </w:rPr>
      </w:pPr>
      <w:bookmarkStart w:id="0" w:name="_Hlk87296258"/>
      <w:r w:rsidRPr="000D7723">
        <w:rPr>
          <w:rFonts w:ascii="Arial Narrow" w:hAnsi="Arial Narrow"/>
          <w:noProof/>
          <w:color w:val="FF0000"/>
          <w:lang w:eastAsia="en-US"/>
        </w:rPr>
        <w:t xml:space="preserve">DOKUMENT SKŁADANY WRAZ Z OFERTĄ                                        </w:t>
      </w:r>
    </w:p>
    <w:bookmarkEnd w:id="0"/>
    <w:p w14:paraId="281E4306" w14:textId="77777777" w:rsidR="00D52697" w:rsidRPr="000D7723" w:rsidRDefault="00D52697" w:rsidP="00760117">
      <w:pPr>
        <w:rPr>
          <w:rFonts w:ascii="Arial Narrow" w:hAnsi="Arial Narrow"/>
          <w:noProof/>
          <w:lang w:eastAsia="en-US"/>
        </w:rPr>
      </w:pPr>
    </w:p>
    <w:p w14:paraId="709F531F" w14:textId="77777777" w:rsidR="00B76050" w:rsidRPr="000D7723" w:rsidRDefault="00B76050" w:rsidP="00760117">
      <w:pPr>
        <w:rPr>
          <w:rFonts w:ascii="Arial Narrow" w:hAnsi="Arial Narrow"/>
          <w:noProof/>
          <w:lang w:eastAsia="en-US"/>
        </w:rPr>
      </w:pPr>
    </w:p>
    <w:p w14:paraId="577D8C14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Wykonawca:</w:t>
      </w:r>
    </w:p>
    <w:p w14:paraId="2205A6D1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40BB323C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6882FB44" w14:textId="7EC8A024" w:rsidR="004559BD" w:rsidRPr="000D7723" w:rsidRDefault="000D7723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(pełna nazwa)</w:t>
      </w:r>
    </w:p>
    <w:p w14:paraId="559CEEC8" w14:textId="16F73692" w:rsidR="00B76050" w:rsidRPr="000D7723" w:rsidRDefault="00B76050" w:rsidP="00760117">
      <w:pPr>
        <w:jc w:val="center"/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Oświadczenie Wykonawc</w:t>
      </w:r>
      <w:r w:rsidR="0089096C" w:rsidRPr="000D7723">
        <w:rPr>
          <w:rFonts w:ascii="Arial Narrow" w:hAnsi="Arial Narrow"/>
          <w:noProof/>
          <w:lang w:eastAsia="en-US"/>
        </w:rPr>
        <w:t>y</w:t>
      </w:r>
    </w:p>
    <w:p w14:paraId="5051E543" w14:textId="54A96CD8" w:rsidR="00F27332" w:rsidRPr="000D7723" w:rsidRDefault="00581F5E" w:rsidP="00760117">
      <w:pPr>
        <w:jc w:val="center"/>
        <w:rPr>
          <w:rFonts w:ascii="Arial Narrow" w:hAnsi="Arial Narrow"/>
          <w:noProof/>
          <w:lang w:eastAsia="en-US"/>
        </w:rPr>
      </w:pPr>
      <w:bookmarkStart w:id="1" w:name="_Hlk70343683"/>
      <w:r w:rsidRPr="000D7723">
        <w:rPr>
          <w:rFonts w:ascii="Arial Narrow" w:hAnsi="Arial Narrow"/>
          <w:noProof/>
          <w:lang w:eastAsia="en-US"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0D7723" w:rsidRDefault="00581F5E" w:rsidP="00760117">
      <w:pPr>
        <w:jc w:val="center"/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(</w:t>
      </w:r>
      <w:r w:rsidR="0089096C" w:rsidRPr="000D7723">
        <w:rPr>
          <w:rFonts w:ascii="Arial Narrow" w:hAnsi="Arial Narrow"/>
          <w:noProof/>
          <w:lang w:eastAsia="en-US"/>
        </w:rPr>
        <w:t>PRZEDMIOTOWE ŚRODKI DOWODOWE</w:t>
      </w:r>
      <w:r w:rsidRPr="000D7723">
        <w:rPr>
          <w:rFonts w:ascii="Arial Narrow" w:hAnsi="Arial Narrow"/>
          <w:noProof/>
          <w:lang w:eastAsia="en-US"/>
        </w:rPr>
        <w:t>)</w:t>
      </w:r>
    </w:p>
    <w:p w14:paraId="5E3F1F1E" w14:textId="77777777" w:rsidR="00344A5D" w:rsidRPr="000D7723" w:rsidRDefault="00344A5D" w:rsidP="00760117">
      <w:pPr>
        <w:rPr>
          <w:rFonts w:ascii="Arial Narrow" w:hAnsi="Arial Narrow"/>
          <w:noProof/>
          <w:lang w:eastAsia="en-US"/>
        </w:rPr>
      </w:pPr>
    </w:p>
    <w:p w14:paraId="65B92BC5" w14:textId="475C76FE" w:rsidR="00B76050" w:rsidRPr="000D7723" w:rsidRDefault="00F27332" w:rsidP="009510E7">
      <w:pPr>
        <w:pStyle w:val="Standard"/>
        <w:jc w:val="both"/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</w:pP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Na potrzeby postępowania o udzielenie zamówienia publicznego</w:t>
      </w:r>
      <w:r w:rsidR="00D52697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pn. „</w:t>
      </w:r>
      <w:r w:rsidR="00426F1F" w:rsidRPr="00426F1F">
        <w:rPr>
          <w:rFonts w:ascii="Arial Narrow" w:eastAsia="Times New Roman" w:hAnsi="Arial Narrow" w:cs="Times New Roman"/>
          <w:b/>
          <w:noProof/>
          <w:color w:val="auto"/>
          <w:kern w:val="0"/>
          <w:sz w:val="20"/>
          <w:szCs w:val="20"/>
          <w:lang w:bidi="ar-SA"/>
        </w:rPr>
        <w:t>Dostawa produktów leczniczych do SPZZOZ w Wyszkowie</w:t>
      </w:r>
      <w:r w:rsidR="00E9202B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”</w:t>
      </w:r>
      <w:r w:rsidR="005328A3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, </w:t>
      </w:r>
      <w:r w:rsidR="002B00E9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oświadczamy, co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następuje:</w:t>
      </w:r>
    </w:p>
    <w:p w14:paraId="317F053F" w14:textId="5F150CDF" w:rsidR="00F27332" w:rsidRPr="000D7723" w:rsidRDefault="00F27332" w:rsidP="00760117">
      <w:pPr>
        <w:rPr>
          <w:rFonts w:ascii="Arial Narrow" w:hAnsi="Arial Narrow"/>
          <w:noProof/>
          <w:lang w:eastAsia="en-US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4266BF29" w14:textId="77777777" w:rsidTr="00E32C5C">
        <w:trPr>
          <w:trHeight w:val="1232"/>
        </w:trPr>
        <w:tc>
          <w:tcPr>
            <w:tcW w:w="10031" w:type="dxa"/>
            <w:tcBorders>
              <w:bottom w:val="nil"/>
            </w:tcBorders>
            <w:shd w:val="clear" w:color="auto" w:fill="auto"/>
          </w:tcPr>
          <w:p w14:paraId="18B0D02F" w14:textId="77777777" w:rsidR="004F1C7C" w:rsidRPr="000D7723" w:rsidRDefault="004F1C7C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59B63466" w14:textId="7B46029F" w:rsidR="000D2BA6" w:rsidRPr="000D7723" w:rsidRDefault="004F1C7C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W</w:t>
            </w:r>
            <w:r w:rsidR="000D2BA6" w:rsidRPr="000D7723">
              <w:rPr>
                <w:rFonts w:ascii="Arial Narrow" w:hAnsi="Arial Narrow"/>
                <w:noProof/>
                <w:lang w:eastAsia="en-US"/>
              </w:rPr>
              <w:t xml:space="preserve"> odniesieniu </w:t>
            </w:r>
            <w:r w:rsidR="002B00E9" w:rsidRPr="000D7723">
              <w:rPr>
                <w:rFonts w:ascii="Arial Narrow" w:hAnsi="Arial Narrow"/>
                <w:noProof/>
                <w:lang w:eastAsia="en-US"/>
              </w:rPr>
              <w:t>do Pakietu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 nr …….. poz. ….*) oświadcza</w:t>
            </w:r>
            <w:r w:rsidR="006404B3" w:rsidRPr="000D7723">
              <w:rPr>
                <w:rFonts w:ascii="Arial Narrow" w:hAnsi="Arial Narrow"/>
                <w:noProof/>
                <w:lang w:eastAsia="en-US"/>
              </w:rPr>
              <w:t>m/-y</w:t>
            </w:r>
            <w:r w:rsidRPr="000D7723">
              <w:rPr>
                <w:rFonts w:ascii="Arial Narrow" w:hAnsi="Arial Narrow"/>
                <w:noProof/>
                <w:lang w:eastAsia="en-US"/>
              </w:rPr>
              <w:t>, że</w:t>
            </w:r>
            <w:bookmarkStart w:id="2" w:name="_GoBack"/>
            <w:bookmarkEnd w:id="2"/>
            <w:r w:rsidRPr="000D7723">
              <w:rPr>
                <w:rFonts w:ascii="Arial Narrow" w:hAnsi="Arial Narrow"/>
                <w:noProof/>
                <w:lang w:eastAsia="en-US"/>
              </w:rPr>
              <w:t>:</w:t>
            </w:r>
          </w:p>
          <w:p w14:paraId="671CE689" w14:textId="53D3BB2B" w:rsidR="00E32C5C" w:rsidRPr="000D7723" w:rsidRDefault="00E32C5C" w:rsidP="00E32C5C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 xml:space="preserve">Wszystkie zaoferowane przez nas produkty lecznicze są dopuszczone do obrotu zgodnie z przepisami ustawy z dnia 06.09.2001r. - </w:t>
            </w:r>
            <w:r w:rsidR="000D7723" w:rsidRPr="000D7723">
              <w:rPr>
                <w:rFonts w:ascii="Arial Narrow" w:hAnsi="Arial Narrow"/>
                <w:noProof/>
                <w:lang w:eastAsia="en-US"/>
              </w:rPr>
              <w:t>Prawo Farmaceutyczne (tj. Dz.U.</w:t>
            </w:r>
            <w:r w:rsidR="00D73904">
              <w:rPr>
                <w:rFonts w:ascii="Arial Narrow" w:hAnsi="Arial Narrow"/>
                <w:noProof/>
                <w:lang w:eastAsia="en-US"/>
              </w:rPr>
              <w:t>2024.686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) oraz oświadczamy, że na oferowany przez nas przedmiot zamówienia posiadamy aktualne, wymagane przez prawo polskie dokumenty, zezwolenia, na podstawie których może on być wprowadzony do obrotu/dystrybucji i stosowania w placówkach ochrony zdrowia na terenie Rzeczpospolitej Polskiej i zobowiązujemy się je dostarczyć na żądanie Zamawiającego w terminie trzech dni roboczych od daty otrzymania wezwania. </w:t>
            </w:r>
          </w:p>
          <w:p w14:paraId="7F76F638" w14:textId="15853A7C" w:rsidR="006404B3" w:rsidRPr="000D7723" w:rsidRDefault="006404B3" w:rsidP="00E32C5C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---------------------------------------------------------------------------------------------------------------------------</w:t>
            </w:r>
            <w:r w:rsidR="000D7723" w:rsidRPr="000D7723">
              <w:rPr>
                <w:rFonts w:ascii="Arial Narrow" w:hAnsi="Arial Narrow"/>
                <w:noProof/>
                <w:lang w:eastAsia="en-US"/>
              </w:rPr>
              <w:t>---------------------</w:t>
            </w:r>
            <w:r w:rsidRPr="000D7723">
              <w:rPr>
                <w:rFonts w:ascii="Arial Narrow" w:hAnsi="Arial Narrow"/>
                <w:noProof/>
                <w:lang w:eastAsia="en-US"/>
              </w:rPr>
              <w:t>---------------------</w:t>
            </w:r>
          </w:p>
          <w:p w14:paraId="25467745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W odniesieniu do Załącznika nr …….. poz. ….*) oświadczamy, że:</w:t>
            </w:r>
          </w:p>
          <w:p w14:paraId="1B5A5641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73ABBA53" w14:textId="26FCBD22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oferowany wyrób medyczny, spełnia wszystkie wymagania określone przepisami ustawy z dnia 7 kwietnia</w:t>
            </w:r>
            <w:r w:rsidR="000D557C">
              <w:rPr>
                <w:rFonts w:ascii="Arial Narrow" w:hAnsi="Arial Narrow" w:cs="Times New Roman"/>
                <w:sz w:val="20"/>
                <w:szCs w:val="20"/>
              </w:rPr>
              <w:t xml:space="preserve"> 2022 r.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t>o wyrobach me</w:t>
            </w:r>
            <w:r w:rsidR="000D557C">
              <w:rPr>
                <w:rFonts w:ascii="Arial Narrow" w:hAnsi="Arial Narrow" w:cs="Times New Roman"/>
                <w:sz w:val="20"/>
                <w:szCs w:val="20"/>
              </w:rPr>
              <w:t>dycznych (t.j.Dz. U.</w:t>
            </w:r>
            <w:r w:rsidR="00C11120">
              <w:rPr>
                <w:rFonts w:ascii="Arial Narrow" w:hAnsi="Arial Narrow" w:cs="Times New Roman"/>
                <w:sz w:val="20"/>
                <w:szCs w:val="20"/>
              </w:rPr>
              <w:t>2024.1620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t>);</w:t>
            </w:r>
          </w:p>
          <w:p w14:paraId="1E1803A1" w14:textId="595EB363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oferowany wyrób medyczny został oznakowany znakiem CE po przeprowadzeniu odpowiednich dla wyrobu procedur oceny zgodności, zakończonych wydaniem certyfikatu zgodności</w:t>
            </w:r>
            <w:r w:rsidR="00C11120">
              <w:rPr>
                <w:rFonts w:ascii="Arial Narrow" w:hAnsi="Arial Narrow" w:cs="Times New Roman"/>
                <w:sz w:val="20"/>
                <w:szCs w:val="20"/>
              </w:rPr>
              <w:t xml:space="preserve"> przez jednostkę notyfikowaną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14:paraId="1A500C89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0BFD9D78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B8EB2D4" w14:textId="3EB0753E" w:rsid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oferowane wyroby medyczne są właściwie oznakowane i mają odpowiednie instruk</w:t>
            </w:r>
            <w:r w:rsidR="000D557C">
              <w:rPr>
                <w:rFonts w:ascii="Arial Narrow" w:hAnsi="Arial Narrow" w:cs="Times New Roman"/>
                <w:sz w:val="20"/>
                <w:szCs w:val="20"/>
              </w:rPr>
              <w:t xml:space="preserve">cje używania w języku polskim,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48F07A4C" w14:textId="49E6FD7A" w:rsidR="00C11120" w:rsidRPr="000D7723" w:rsidRDefault="00C11120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posiadamy deklaracje zgodności i zgłoszenia do rejestru wyrobów medycznych</w:t>
            </w:r>
          </w:p>
          <w:p w14:paraId="4C6F2543" w14:textId="658E6155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 xml:space="preserve">Zobowiązuję się przedstawić niezwłocznie na każde żądanie Zamawiającego kopie lub oryginały dokumentów wymienione w punktach od 1 do </w:t>
            </w:r>
            <w:r w:rsidR="00C11120">
              <w:rPr>
                <w:rFonts w:ascii="Arial Narrow" w:hAnsi="Arial Narrow"/>
                <w:noProof/>
                <w:lang w:eastAsia="en-US"/>
              </w:rPr>
              <w:t>6</w:t>
            </w:r>
            <w:r w:rsidRPr="000D7723">
              <w:rPr>
                <w:rFonts w:ascii="Arial Narrow" w:hAnsi="Arial Narrow"/>
                <w:noProof/>
                <w:lang w:eastAsia="en-US"/>
              </w:rPr>
              <w:t>.</w:t>
            </w:r>
          </w:p>
          <w:p w14:paraId="5EF568A9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07BCF5C3" w14:textId="782B5E1D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 xml:space="preserve">Oświadczam/-y, że w odniesieniu do Pakietu nr …….. poz. ….*)  został zaoferowany produkt nie zakwalifikowany przez producenta, jako wyrób medyczny w rozumieniu przepisów ustawy z dnia 7 kwietnia 2022 r. </w:t>
            </w:r>
            <w:r w:rsidR="000D557C">
              <w:rPr>
                <w:rFonts w:ascii="Arial Narrow" w:hAnsi="Arial Narrow"/>
                <w:noProof/>
                <w:lang w:eastAsia="en-US"/>
              </w:rPr>
              <w:t>o wyrobach medycznych (t.j.Dz.U.</w:t>
            </w:r>
            <w:r w:rsidR="00C11120">
              <w:rPr>
                <w:rFonts w:ascii="Arial Narrow" w:hAnsi="Arial Narrow"/>
                <w:noProof/>
                <w:lang w:eastAsia="en-US"/>
              </w:rPr>
              <w:t>2024.1620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). </w:t>
            </w:r>
          </w:p>
          <w:p w14:paraId="1C1992F6" w14:textId="772CEF8F" w:rsidR="004F1C7C" w:rsidRPr="000D7723" w:rsidRDefault="000D7723" w:rsidP="000D7723">
            <w:pPr>
              <w:jc w:val="both"/>
              <w:rPr>
                <w:rFonts w:ascii="Arial Narrow" w:hAnsi="Arial Narrow"/>
                <w:noProof/>
                <w:sz w:val="16"/>
                <w:szCs w:val="16"/>
                <w:lang w:eastAsia="en-US"/>
              </w:rPr>
            </w:pPr>
            <w:r w:rsidRPr="000D7723">
              <w:rPr>
                <w:rFonts w:ascii="Arial Narrow" w:hAnsi="Arial Narrow"/>
                <w:noProof/>
                <w:sz w:val="16"/>
                <w:szCs w:val="16"/>
                <w:lang w:eastAsia="en-US"/>
              </w:rPr>
              <w:t>*) wypełnić, jeśli dotyczy danego pakietu</w:t>
            </w:r>
          </w:p>
          <w:p w14:paraId="12BB9C45" w14:textId="11EF4A39" w:rsidR="000D2BA6" w:rsidRPr="000D7723" w:rsidRDefault="000D2BA6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</w:tc>
      </w:tr>
      <w:tr w:rsidR="000D2BA6" w:rsidRPr="004F1C7C" w14:paraId="3F951070" w14:textId="77777777" w:rsidTr="00E32C5C">
        <w:tc>
          <w:tcPr>
            <w:tcW w:w="10031" w:type="dxa"/>
            <w:tcBorders>
              <w:top w:val="nil"/>
            </w:tcBorders>
            <w:shd w:val="clear" w:color="auto" w:fill="auto"/>
          </w:tcPr>
          <w:p w14:paraId="3132D384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Dodatkowo:</w:t>
            </w:r>
          </w:p>
          <w:p w14:paraId="05E93551" w14:textId="72D52B3F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 xml:space="preserve">Zobowiązujemy się do przedłożenia powyższych dokumentów każde żądanie (w toku prowadzonego postępowania </w:t>
            </w:r>
            <w:r w:rsidR="00C70721" w:rsidRPr="000D7723">
              <w:rPr>
                <w:rFonts w:ascii="Arial Narrow" w:hAnsi="Arial Narrow"/>
              </w:rPr>
              <w:br/>
            </w:r>
            <w:r w:rsidRPr="000D7723">
              <w:rPr>
                <w:rFonts w:ascii="Arial Narrow" w:hAnsi="Arial Narrow"/>
              </w:rPr>
              <w:t>i w ramach przyszłej umowy) Zamawiającego w wyznaczonym przez Zamawiającego terminie.</w:t>
            </w:r>
          </w:p>
          <w:p w14:paraId="5EAF070B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  <w:p w14:paraId="7BAE07AF" w14:textId="516ECA11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ADEAA0" w14:textId="0EFCE60E" w:rsidR="00B76050" w:rsidRPr="000D7723" w:rsidRDefault="00B76050" w:rsidP="00760117">
      <w:pPr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Oświadczenie dotyczące podanych informacji</w:t>
            </w:r>
          </w:p>
        </w:tc>
      </w:tr>
      <w:tr w:rsidR="000D2BA6" w:rsidRPr="000D7723" w14:paraId="50D78E74" w14:textId="77777777" w:rsidTr="001C55C9">
        <w:tc>
          <w:tcPr>
            <w:tcW w:w="10031" w:type="dxa"/>
            <w:shd w:val="clear" w:color="auto" w:fill="auto"/>
          </w:tcPr>
          <w:p w14:paraId="30F6E1E6" w14:textId="143F7669" w:rsidR="000D7723" w:rsidRPr="000D7723" w:rsidRDefault="000D7723" w:rsidP="000D7723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Oświadczam, świadom odpowiedzialności karnej z art. 297 Kodeksu karne</w:t>
            </w:r>
            <w:r w:rsidR="000D557C">
              <w:rPr>
                <w:rFonts w:ascii="Arial Narrow" w:hAnsi="Arial Narrow"/>
              </w:rPr>
              <w:t>go z dnia 6 czerwca 1997r. (t.j.Dz.</w:t>
            </w:r>
            <w:r w:rsidRPr="000D7723">
              <w:rPr>
                <w:rFonts w:ascii="Arial Narrow" w:hAnsi="Arial Narrow"/>
              </w:rPr>
              <w:t>U</w:t>
            </w:r>
            <w:r w:rsidR="000D557C">
              <w:rPr>
                <w:rFonts w:ascii="Arial Narrow" w:hAnsi="Arial Narrow"/>
              </w:rPr>
              <w:t>.2024.17</w:t>
            </w:r>
            <w:r w:rsidRPr="000D7723">
              <w:rPr>
                <w:rFonts w:ascii="Arial Narrow" w:hAnsi="Arial Narrow"/>
              </w:rPr>
              <w:t xml:space="preserve">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7873FC2A" w14:textId="77777777" w:rsidR="00760117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………………….…., dnia …………</w:t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</w:p>
          <w:p w14:paraId="53CFF26C" w14:textId="149DD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…..……..……..………………………..</w:t>
            </w:r>
          </w:p>
          <w:p w14:paraId="6B9408A7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6404B3">
      <w:headerReference w:type="default" r:id="rId9"/>
      <w:footerReference w:type="default" r:id="rId10"/>
      <w:headerReference w:type="first" r:id="rId11"/>
      <w:pgSz w:w="11906" w:h="16838" w:code="9"/>
      <w:pgMar w:top="745" w:right="849" w:bottom="426" w:left="993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6AAD02B4" w:rsidR="00A20440" w:rsidRPr="005229D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</w:pPr>
    <w:r w:rsidRPr="005229DC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Pr="005229DC">
      <w:rPr>
        <w:rFonts w:ascii="Arial Narrow" w:hAnsi="Arial Narrow"/>
        <w:sz w:val="18"/>
        <w:szCs w:val="18"/>
      </w:rPr>
      <w:t>DEZ/Z/341/ZP –</w:t>
    </w:r>
    <w:r w:rsidR="00426F1F">
      <w:rPr>
        <w:rFonts w:ascii="Arial Narrow" w:hAnsi="Arial Narrow"/>
        <w:sz w:val="18"/>
        <w:szCs w:val="18"/>
      </w:rPr>
      <w:t>43</w:t>
    </w:r>
    <w:r w:rsidR="00AC6EFC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8193342"/>
    <w:multiLevelType w:val="hybridMultilevel"/>
    <w:tmpl w:val="BBE850CC"/>
    <w:lvl w:ilvl="0" w:tplc="18246A2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0"/>
  </w:num>
  <w:num w:numId="8">
    <w:abstractNumId w:val="16"/>
  </w:num>
  <w:num w:numId="9">
    <w:abstractNumId w:val="32"/>
  </w:num>
  <w:num w:numId="10">
    <w:abstractNumId w:val="22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9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29F8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665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57C"/>
    <w:rsid w:val="000D5AA5"/>
    <w:rsid w:val="000D7723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1B74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6F1F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29DC"/>
    <w:rsid w:val="00523319"/>
    <w:rsid w:val="00523B6C"/>
    <w:rsid w:val="00524BCF"/>
    <w:rsid w:val="00524D56"/>
    <w:rsid w:val="00526775"/>
    <w:rsid w:val="00530EBE"/>
    <w:rsid w:val="005328A3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4B3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325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213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640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10E7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4E52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C6EFC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120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3904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1625A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2C5C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02B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6097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AFB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4F943-3279-4085-82AE-834DBB6A3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460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3860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16</cp:revision>
  <cp:lastPrinted>2021-06-02T12:31:00Z</cp:lastPrinted>
  <dcterms:created xsi:type="dcterms:W3CDTF">2023-05-19T09:15:00Z</dcterms:created>
  <dcterms:modified xsi:type="dcterms:W3CDTF">2025-11-27T09:32:00Z</dcterms:modified>
</cp:coreProperties>
</file>